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863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卫生经济管理学院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陈庆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1~9周</w:t>
      </w:r>
    </w:p>
    <w:bookmarkStart w:id="1" w:name="186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卫生法规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(010517—001)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药管23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卫生法规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(010517—001)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药管23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医药知识产权实务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(012057—002)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药学221;药学222;药学223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卫生法规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(010695—001)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(010527—001)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医药知识产权实务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(012057—005)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药管22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(010527—001)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医药知识产权实务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(012057—005)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药管22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医药知识产权实务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(012057—001)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药制剂22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